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B2" w:rsidRPr="007A6848" w:rsidRDefault="00313FB2" w:rsidP="00573FD3">
      <w:pPr>
        <w:pStyle w:val="Tytu"/>
        <w:tabs>
          <w:tab w:val="left" w:pos="851"/>
        </w:tabs>
        <w:spacing w:line="360" w:lineRule="auto"/>
        <w:rPr>
          <w:rFonts w:cs="Times New Roman"/>
          <w:noProof/>
          <w:sz w:val="40"/>
          <w:szCs w:val="40"/>
        </w:rPr>
      </w:pPr>
      <w:r w:rsidRPr="007A6848">
        <w:rPr>
          <w:noProof/>
          <w:sz w:val="40"/>
          <w:szCs w:val="40"/>
        </w:rPr>
        <w:t>Część I</w:t>
      </w:r>
      <w:r>
        <w:rPr>
          <w:noProof/>
          <w:sz w:val="40"/>
          <w:szCs w:val="40"/>
        </w:rPr>
        <w:t>I</w:t>
      </w:r>
      <w:r w:rsidRPr="007A6848">
        <w:rPr>
          <w:noProof/>
          <w:sz w:val="40"/>
          <w:szCs w:val="40"/>
        </w:rPr>
        <w:t xml:space="preserve"> -</w:t>
      </w:r>
      <w:r>
        <w:rPr>
          <w:noProof/>
          <w:sz w:val="40"/>
          <w:szCs w:val="40"/>
        </w:rPr>
        <w:t xml:space="preserve"> Przekątne</w:t>
      </w:r>
    </w:p>
    <w:p w:rsidR="00313FB2" w:rsidRPr="001C21F0" w:rsidRDefault="00313FB2" w:rsidP="007E578B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 w:rsidRPr="001C21F0">
        <w:t xml:space="preserve"> </w:t>
      </w:r>
      <w:r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wszystkie przekątne podstawy dolnej.</w:t>
      </w:r>
      <w:bookmarkStart w:id="0" w:name="_GoBack"/>
      <w:bookmarkEnd w:id="0"/>
    </w:p>
    <w:p w:rsidR="00313FB2" w:rsidRDefault="007E578B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29" style="position:absolute;left:0;text-align:left;margin-left:78pt;margin-top:5.45pt;width:330pt;height:138.2pt;z-index:3" coordorigin="1650,7833" coordsize="6878,2880">
            <v:group id="_x0000_s1030" style="position:absolute;left:6490;top:7833;width:2038;height:2880" coordorigin="7370,2793" coordsize="2200,4686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31" type="#_x0000_t5" style="position:absolute;left:7370;top:2793;width:2200;height:1806" filled="f" strokecolor="#0c0" strokeweight="1.5pt"/>
              <v:shape id="_x0000_s1032" type="#_x0000_t5" style="position:absolute;left:7370;top:5673;width:2200;height:1806" filled="f" strokecolor="#0c0" strokeweight="1pt">
                <v:stroke dashstyle="dash"/>
              </v:shape>
              <v:line id="_x0000_s1033" style="position:absolute" from="9570,4593" to="9570,7473" strokecolor="#0c0" strokeweight="1.5pt"/>
              <v:line id="_x0000_s1034" style="position:absolute" from="7370,4593" to="7370,7473" strokecolor="#0c0" strokeweight="1.5pt"/>
              <v:line id="_x0000_s1035" style="position:absolute" from="8470,2793" to="8470,5673" strokecolor="#0c0" strokeweight="1pt">
                <v:stroke dashstyle="dash"/>
              </v:line>
              <v:line id="_x0000_s1036" style="position:absolute" from="7370,7473" to="9570,7473" strokecolor="#0c0" strokeweight="1.5pt"/>
            </v:group>
            <v:group id="_x0000_s1037" style="position:absolute;left:1650;top:8373;width:4070;height:1620" coordorigin="1760,3153" coordsize="4070,1620">
              <v:line id="_x0000_s1038" style="position:absolute" from="5280,3153" to="5830,4233" strokecolor="#36f" strokeweight="1.5pt"/>
              <v:group id="_x0000_s1039" style="position:absolute;left:1760;top:3153;width:4070;height:1620" coordorigin="1760,3153" coordsize="4070,1620">
                <v:line id="_x0000_s1040" style="position:absolute" from="4180,3153" to="5280,3153" strokecolor="#36f" strokeweight="1.5pt"/>
                <v:group id="_x0000_s1041" style="position:absolute;left:1760;top:3153;width:4070;height:1620" coordorigin="1760,3153" coordsize="4070,1620">
                  <v:line id="_x0000_s1042" style="position:absolute;flip:y" from="3960,4233" to="5830,4773" strokecolor="#36f" strokeweight="1.5pt"/>
                  <v:group id="_x0000_s1043" style="position:absolute;left:1760;top:3153;width:4070;height:1620" coordorigin="1760,3153" coordsize="4070,1620">
                    <v:line id="_x0000_s1044" style="position:absolute;flip:y" from="2310,3153" to="4180,3693" strokecolor="#36f" strokeweight="1.5pt"/>
                    <v:line id="_x0000_s1045" style="position:absolute;flip:y" from="3410,3153" to="5280,3693" strokecolor="#36f" strokeweight="1.5pt"/>
                    <v:line id="_x0000_s1046" style="position:absolute;flip:y" from="1760,4233" to="3630,4773" strokecolor="#36f" strokeweight="1.5pt">
                      <v:stroke dashstyle="dash"/>
                    </v:line>
                    <v:shapetype id="_x0000_t8" coordsize="21600,21600" o:spt="8" adj="5400" path="m,l@0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3,10800;10800,21600;@2,10800;10800,0" textboxrect="1800,1800,19800,19800;4500,4500,17100,17100;7200,7200,14400,14400"/>
                      <v:handles>
                        <v:h position="#0,bottomRight" xrange="0,10800"/>
                      </v:handles>
                    </v:shapetype>
                    <v:shape id="_x0000_s1047" type="#_x0000_t8" style="position:absolute;left:1760;top:3693;width:2200;height:1080;flip:y" filled="f" strokecolor="#36f" strokeweight="1.5pt"/>
                    <v:shape id="_x0000_s1048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</w:p>
    <w:p w:rsidR="00313FB2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Pr="007A6848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Pr="007A6848" w:rsidRDefault="007E578B" w:rsidP="007E578B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49" style="position:absolute;left:0;text-align:left;margin-left:78pt;margin-top:22.05pt;width:330pt;height:138.2pt;z-index:2" coordorigin="1650,7833" coordsize="6878,2880">
            <v:group id="_x0000_s1050" style="position:absolute;left:6490;top:7833;width:2038;height:2880" coordorigin="7370,2793" coordsize="2200,4686">
              <v:shape id="_x0000_s1051" type="#_x0000_t5" style="position:absolute;left:7370;top:2793;width:2200;height:1806" filled="f" strokecolor="#0c0" strokeweight="1.5pt"/>
              <v:shape id="_x0000_s1052" type="#_x0000_t5" style="position:absolute;left:7370;top:5673;width:2200;height:1806" filled="f" strokecolor="#0c0" strokeweight="1pt">
                <v:stroke dashstyle="dash"/>
              </v:shape>
              <v:line id="_x0000_s1053" style="position:absolute" from="9570,4593" to="9570,7473" strokecolor="#0c0" strokeweight="1.5pt"/>
              <v:line id="_x0000_s1054" style="position:absolute" from="7370,4593" to="7370,7473" strokecolor="#0c0" strokeweight="1.5pt"/>
              <v:line id="_x0000_s1055" style="position:absolute" from="8470,2793" to="8470,5673" strokecolor="#0c0" strokeweight="1pt">
                <v:stroke dashstyle="dash"/>
              </v:line>
              <v:line id="_x0000_s1056" style="position:absolute" from="7370,7473" to="9570,7473" strokecolor="#0c0" strokeweight="1.5pt"/>
            </v:group>
            <v:group id="_x0000_s1057" style="position:absolute;left:1650;top:8373;width:4070;height:1620" coordorigin="1760,3153" coordsize="4070,1620">
              <v:line id="_x0000_s1058" style="position:absolute" from="5280,3153" to="5830,4233" strokecolor="#36f" strokeweight="1.5pt"/>
              <v:group id="_x0000_s1059" style="position:absolute;left:1760;top:3153;width:4070;height:1620" coordorigin="1760,3153" coordsize="4070,1620">
                <v:line id="_x0000_s1060" style="position:absolute" from="4180,3153" to="5280,3153" strokecolor="#36f" strokeweight="1.5pt"/>
                <v:group id="_x0000_s1061" style="position:absolute;left:1760;top:3153;width:4070;height:1620" coordorigin="1760,3153" coordsize="4070,1620">
                  <v:line id="_x0000_s1062" style="position:absolute;flip:y" from="3960,4233" to="5830,4773" strokecolor="#36f" strokeweight="1.5pt"/>
                  <v:group id="_x0000_s1063" style="position:absolute;left:1760;top:3153;width:4070;height:1620" coordorigin="1760,3153" coordsize="4070,1620">
                    <v:line id="_x0000_s1064" style="position:absolute;flip:y" from="2310,3153" to="4180,3693" strokecolor="#36f" strokeweight="1.5pt"/>
                    <v:line id="_x0000_s1065" style="position:absolute;flip:y" from="3410,3153" to="5280,3693" strokecolor="#36f" strokeweight="1.5pt"/>
                    <v:line id="_x0000_s1066" style="position:absolute;flip:y" from="1760,4233" to="3630,4773" strokecolor="#36f" strokeweight="1.5pt">
                      <v:stroke dashstyle="dash"/>
                    </v:line>
                    <v:shape id="_x0000_s1067" type="#_x0000_t8" style="position:absolute;left:1760;top:3693;width:2200;height:1080;flip:y" filled="f" strokecolor="#36f" strokeweight="1.5pt"/>
                    <v:shape id="_x0000_s1068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  <w:r w:rsidR="00313FB2" w:rsidRPr="001C21F0">
        <w:t xml:space="preserve"> </w:t>
      </w:r>
      <w:r w:rsidR="00313FB2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przekątne wybranej ściany bocznej</w:t>
      </w:r>
      <w:r w:rsidR="00313FB2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313FB2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Pr="007A6848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Pr="007A6848" w:rsidRDefault="007E578B" w:rsidP="007E578B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69" style="position:absolute;left:0;text-align:left;margin-left:78pt;margin-top:23.55pt;width:330pt;height:138.2pt;z-index:1" coordorigin="1650,7833" coordsize="6878,2880">
            <v:group id="_x0000_s1070" style="position:absolute;left:6490;top:7833;width:2038;height:2880" coordorigin="7370,2793" coordsize="2200,4686">
              <v:shape id="_x0000_s1071" type="#_x0000_t5" style="position:absolute;left:7370;top:2793;width:2200;height:1806" filled="f" strokecolor="#0c0" strokeweight="1.5pt"/>
              <v:shape id="_x0000_s1072" type="#_x0000_t5" style="position:absolute;left:7370;top:5673;width:2200;height:1806" filled="f" strokecolor="#0c0" strokeweight="1pt">
                <v:stroke dashstyle="dash"/>
              </v:shape>
              <v:line id="_x0000_s1073" style="position:absolute" from="9570,4593" to="9570,7473" strokecolor="#0c0" strokeweight="1.5pt"/>
              <v:line id="_x0000_s1074" style="position:absolute" from="7370,4593" to="7370,7473" strokecolor="#0c0" strokeweight="1.5pt"/>
              <v:line id="_x0000_s1075" style="position:absolute" from="8470,2793" to="8470,5673" strokecolor="#0c0" strokeweight="1pt">
                <v:stroke dashstyle="dash"/>
              </v:line>
              <v:line id="_x0000_s1076" style="position:absolute" from="7370,7473" to="9570,7473" strokecolor="#0c0" strokeweight="1.5pt"/>
            </v:group>
            <v:group id="_x0000_s1077" style="position:absolute;left:1650;top:8373;width:4070;height:1620" coordorigin="1760,3153" coordsize="4070,1620">
              <v:line id="_x0000_s1078" style="position:absolute" from="5280,3153" to="5830,4233" strokecolor="#36f" strokeweight="1.5pt"/>
              <v:group id="_x0000_s1079" style="position:absolute;left:1760;top:3153;width:4070;height:1620" coordorigin="1760,3153" coordsize="4070,1620">
                <v:line id="_x0000_s1080" style="position:absolute" from="4180,3153" to="5280,3153" strokecolor="#36f" strokeweight="1.5pt"/>
                <v:group id="_x0000_s1081" style="position:absolute;left:1760;top:3153;width:4070;height:1620" coordorigin="1760,3153" coordsize="4070,1620">
                  <v:line id="_x0000_s1082" style="position:absolute;flip:y" from="3960,4233" to="5830,4773" strokecolor="#36f" strokeweight="1.5pt"/>
                  <v:group id="_x0000_s1083" style="position:absolute;left:1760;top:3153;width:4070;height:1620" coordorigin="1760,3153" coordsize="4070,1620">
                    <v:line id="_x0000_s1084" style="position:absolute;flip:y" from="2310,3153" to="4180,3693" strokecolor="#36f" strokeweight="1.5pt"/>
                    <v:line id="_x0000_s1085" style="position:absolute;flip:y" from="3410,3153" to="5280,3693" strokecolor="#36f" strokeweight="1.5pt"/>
                    <v:line id="_x0000_s1086" style="position:absolute;flip:y" from="1760,4233" to="3630,4773" strokecolor="#36f" strokeweight="1.5pt">
                      <v:stroke dashstyle="dash"/>
                    </v:line>
                    <v:shape id="_x0000_s1087" type="#_x0000_t8" style="position:absolute;left:1760;top:3693;width:2200;height:1080;flip:y" filled="f" strokecolor="#36f" strokeweight="1.5pt"/>
                    <v:shape id="_x0000_s1088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  <w:r w:rsidR="00313FB2" w:rsidRPr="001C21F0">
        <w:t xml:space="preserve"> </w:t>
      </w:r>
      <w:r w:rsidR="00313FB2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przekątną graniastosłupa</w:t>
      </w:r>
      <w:r w:rsidR="00313FB2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313FB2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Pr="007A6848" w:rsidRDefault="00313FB2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313FB2" w:rsidRPr="007A6848" w:rsidRDefault="007E578B" w:rsidP="007E578B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89" style="position:absolute;left:0;text-align:left;margin-left:78pt;margin-top:43pt;width:330pt;height:138.2pt;z-index:4" coordorigin="1650,7833" coordsize="6878,2880">
            <v:group id="_x0000_s1090" style="position:absolute;left:6490;top:7833;width:2038;height:2880" coordorigin="7370,2793" coordsize="2200,4686">
              <v:shape id="_x0000_s1091" type="#_x0000_t5" style="position:absolute;left:7370;top:2793;width:2200;height:1806" filled="f" strokecolor="#0c0" strokeweight="1.5pt"/>
              <v:shape id="_x0000_s1092" type="#_x0000_t5" style="position:absolute;left:7370;top:5673;width:2200;height:1806" filled="f" strokecolor="#0c0" strokeweight="1pt">
                <v:stroke dashstyle="dash"/>
              </v:shape>
              <v:line id="_x0000_s1093" style="position:absolute" from="9570,4593" to="9570,7473" strokecolor="#0c0" strokeweight="1.5pt"/>
              <v:line id="_x0000_s1094" style="position:absolute" from="7370,4593" to="7370,7473" strokecolor="#0c0" strokeweight="1.5pt"/>
              <v:line id="_x0000_s1095" style="position:absolute" from="8470,2793" to="8470,5673" strokecolor="#0c0" strokeweight="1pt">
                <v:stroke dashstyle="dash"/>
              </v:line>
              <v:line id="_x0000_s1096" style="position:absolute" from="7370,7473" to="9570,7473" strokecolor="#0c0" strokeweight="1.5pt"/>
            </v:group>
            <v:group id="_x0000_s1097" style="position:absolute;left:1650;top:8373;width:4070;height:1620" coordorigin="1760,3153" coordsize="4070,1620">
              <v:line id="_x0000_s1098" style="position:absolute" from="5280,3153" to="5830,4233" strokecolor="#36f" strokeweight="1.5pt"/>
              <v:group id="_x0000_s1099" style="position:absolute;left:1760;top:3153;width:4070;height:1620" coordorigin="1760,3153" coordsize="4070,1620">
                <v:line id="_x0000_s1100" style="position:absolute" from="4180,3153" to="5280,3153" strokecolor="#36f" strokeweight="1.5pt"/>
                <v:group id="_x0000_s1101" style="position:absolute;left:1760;top:3153;width:4070;height:1620" coordorigin="1760,3153" coordsize="4070,1620">
                  <v:line id="_x0000_s1102" style="position:absolute;flip:y" from="3960,4233" to="5830,4773" strokecolor="#36f" strokeweight="1.5pt"/>
                  <v:group id="_x0000_s1103" style="position:absolute;left:1760;top:3153;width:4070;height:1620" coordorigin="1760,3153" coordsize="4070,1620">
                    <v:line id="_x0000_s1104" style="position:absolute;flip:y" from="2310,3153" to="4180,3693" strokecolor="#36f" strokeweight="1.5pt"/>
                    <v:line id="_x0000_s1105" style="position:absolute;flip:y" from="3410,3153" to="5280,3693" strokecolor="#36f" strokeweight="1.5pt"/>
                    <v:line id="_x0000_s1106" style="position:absolute;flip:y" from="1760,4233" to="3630,4773" strokecolor="#36f" strokeweight="1.5pt">
                      <v:stroke dashstyle="dash"/>
                    </v:line>
                    <v:shape id="_x0000_s1107" type="#_x0000_t8" style="position:absolute;left:1760;top:3693;width:2200;height:1080;flip:y" filled="f" strokecolor="#36f" strokeweight="1.5pt"/>
                    <v:shape id="_x0000_s1108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  <w:r w:rsidR="00313FB2" w:rsidRPr="001C21F0">
        <w:t xml:space="preserve"> </w:t>
      </w:r>
      <w:r w:rsidR="00313FB2"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przekątną ściany bocznej i podstawy wychodzące z jednego wierzchołka</w:t>
      </w:r>
      <w:r w:rsidR="00313FB2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313FB2" w:rsidRPr="007A6848" w:rsidRDefault="00313FB2" w:rsidP="007A6848">
      <w:pPr>
        <w:spacing w:line="360" w:lineRule="auto"/>
        <w:jc w:val="center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sectPr w:rsidR="00313FB2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78B" w:rsidRDefault="007E578B">
      <w:pPr>
        <w:spacing w:after="0" w:line="240" w:lineRule="auto"/>
      </w:pPr>
      <w:r>
        <w:separator/>
      </w:r>
    </w:p>
  </w:endnote>
  <w:endnote w:type="continuationSeparator" w:id="0">
    <w:p w:rsidR="007E578B" w:rsidRDefault="007E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78B" w:rsidRDefault="007E578B">
      <w:pPr>
        <w:spacing w:after="0" w:line="240" w:lineRule="auto"/>
      </w:pPr>
      <w:r>
        <w:separator/>
      </w:r>
    </w:p>
  </w:footnote>
  <w:footnote w:type="continuationSeparator" w:id="0">
    <w:p w:rsidR="007E578B" w:rsidRDefault="007E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2" w:rsidRDefault="007E578B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313FB2" w:rsidRPr="002C4363" w:rsidRDefault="00313FB2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313FB2" w:rsidRPr="002C4363" w:rsidRDefault="00313FB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313FB2" w:rsidRDefault="00313FB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74891018"/>
    <w:multiLevelType w:val="hybridMultilevel"/>
    <w:tmpl w:val="25FEF73E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1B83"/>
    <w:rsid w:val="002152B5"/>
    <w:rsid w:val="00216359"/>
    <w:rsid w:val="00217706"/>
    <w:rsid w:val="00231F5F"/>
    <w:rsid w:val="00237873"/>
    <w:rsid w:val="002411EC"/>
    <w:rsid w:val="00241DB3"/>
    <w:rsid w:val="00253BEF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13FB2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D0166"/>
    <w:rsid w:val="007D1867"/>
    <w:rsid w:val="007E578B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21A"/>
    <w:rsid w:val="009D7510"/>
    <w:rsid w:val="009D76A0"/>
    <w:rsid w:val="009E4734"/>
    <w:rsid w:val="009F3172"/>
    <w:rsid w:val="009F608D"/>
    <w:rsid w:val="009F6C8B"/>
    <w:rsid w:val="009F7BAA"/>
    <w:rsid w:val="00A0761B"/>
    <w:rsid w:val="00A10120"/>
    <w:rsid w:val="00A105F4"/>
    <w:rsid w:val="00A16081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1AE3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80309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558"/>
    <w:rsid w:val="00E6075E"/>
    <w:rsid w:val="00E76032"/>
    <w:rsid w:val="00EB20F7"/>
    <w:rsid w:val="00EC015C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7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73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4</cp:revision>
  <cp:lastPrinted>2013-08-26T07:15:00Z</cp:lastPrinted>
  <dcterms:created xsi:type="dcterms:W3CDTF">2013-08-24T20:24:00Z</dcterms:created>
  <dcterms:modified xsi:type="dcterms:W3CDTF">2013-08-26T07:15:00Z</dcterms:modified>
</cp:coreProperties>
</file>